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191" w:rsidRDefault="00490191">
      <w:pPr>
        <w:autoSpaceDE w:val="0"/>
        <w:autoSpaceDN w:val="0"/>
        <w:spacing w:after="78" w:line="220" w:lineRule="exact"/>
      </w:pPr>
    </w:p>
    <w:p w:rsidR="00490191" w:rsidRPr="0073716C" w:rsidRDefault="00D9240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90191" w:rsidRPr="0073716C" w:rsidRDefault="00D9240A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490191" w:rsidRPr="0073716C" w:rsidRDefault="00D9240A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73716C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73716C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490191" w:rsidRDefault="00D9240A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490191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490191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490191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490191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490191" w:rsidRDefault="00490191"/>
        </w:tc>
        <w:tc>
          <w:tcPr>
            <w:tcW w:w="3427" w:type="dxa"/>
            <w:vMerge/>
          </w:tcPr>
          <w:p w:rsidR="00490191" w:rsidRDefault="00490191"/>
        </w:tc>
      </w:tr>
      <w:tr w:rsidR="00490191">
        <w:trPr>
          <w:trHeight w:hRule="exact" w:val="304"/>
        </w:trPr>
        <w:tc>
          <w:tcPr>
            <w:tcW w:w="3427" w:type="dxa"/>
            <w:vMerge/>
          </w:tcPr>
          <w:p w:rsidR="00490191" w:rsidRDefault="00490191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490191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490191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490191" w:rsidRDefault="00490191"/>
        </w:tc>
        <w:tc>
          <w:tcPr>
            <w:tcW w:w="3427" w:type="dxa"/>
            <w:vMerge/>
          </w:tcPr>
          <w:p w:rsidR="00490191" w:rsidRDefault="00490191"/>
        </w:tc>
      </w:tr>
    </w:tbl>
    <w:p w:rsidR="00490191" w:rsidRDefault="00D9240A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490191" w:rsidRDefault="00D9240A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2614145)</w:t>
      </w:r>
    </w:p>
    <w:p w:rsidR="00490191" w:rsidRDefault="00D9240A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490191" w:rsidRDefault="00D9240A">
      <w:pPr>
        <w:autoSpaceDE w:val="0"/>
        <w:autoSpaceDN w:val="0"/>
        <w:spacing w:before="70" w:after="0" w:line="230" w:lineRule="auto"/>
        <w:ind w:right="3770"/>
        <w:jc w:val="right"/>
      </w:pPr>
      <w:r>
        <w:rPr>
          <w:rFonts w:ascii="Times New Roman" w:eastAsia="Times New Roman" w:hAnsi="Times New Roman"/>
          <w:color w:val="000000"/>
          <w:sz w:val="24"/>
        </w:rPr>
        <w:t>«Физическая культура»</w:t>
      </w:r>
    </w:p>
    <w:p w:rsidR="00490191" w:rsidRDefault="00D9240A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490191" w:rsidRDefault="00D9240A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490191" w:rsidRDefault="00D9240A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490191" w:rsidRDefault="00D9240A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eastAsia="Times New Roman" w:hAnsi="Times New Roman"/>
          <w:color w:val="000000"/>
          <w:sz w:val="24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учитель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начальных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классов</w:t>
      </w:r>
      <w:proofErr w:type="spellEnd"/>
    </w:p>
    <w:p w:rsid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73716C" w:rsidRPr="0073716C" w:rsidRDefault="0073716C" w:rsidP="0073716C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Новый Чиркей 2022</w:t>
      </w:r>
    </w:p>
    <w:p w:rsidR="00490191" w:rsidRDefault="00490191">
      <w:pPr>
        <w:sectPr w:rsidR="00490191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78" w:line="220" w:lineRule="exact"/>
      </w:pPr>
    </w:p>
    <w:p w:rsidR="00490191" w:rsidRDefault="00490191">
      <w:pPr>
        <w:sectPr w:rsidR="00490191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78" w:line="220" w:lineRule="exact"/>
      </w:pPr>
    </w:p>
    <w:p w:rsidR="00490191" w:rsidRDefault="00D9240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490191" w:rsidRPr="0073716C" w:rsidRDefault="00D9240A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начального общего образования по физической культуре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ом образовательном стандарте начального общего образования, а также на основе характеристики планируемых результатов духовно-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нравственного развития, воспитания и социализации обучающихся, представленной в Примерной программе воспитания (одобрена решением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ФУМО от 02.06.2020 г.).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При создании программы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зической культуры, представляющая закономерности двигательной деятельности человека. Здоровье закладывается в детстве, 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качественное образование в части физического воспитания, физической культуры детей дошкольного и начального возраста определяет образ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жизни на многие годы.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490191" w:rsidRPr="0073716C" w:rsidRDefault="00D9240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ции организма, а также правильностью, красотой и координационной сложностью всех движений; игровые упражнения, состоящие из естественных видов действий (бега, бросков и т.п.), которые выполняются в разнообразных вариантах в соответствии с изменяющейся игро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вой ситуацией и оцениваются по эффективности влияния на организм в целом и по конечному результату действия; туристические физические упражнения, включающие ходьбу, бег, прыжки, преодоление препятствий, ходьбу на лыжах, езду на велосипеде, греблю в естеств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местности; спортивные упражнения объединяют ту группу действий, исполнение которых искусственно ста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ндартизировано в соответствии с Единой всесоюзной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спортивной классификацией и является предметом специализации для достижения максимальных спортивных результатов.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Основные предметные результаты по учебному предмету «Физическая культура» в соответствии с Ф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едеральным государственным образовательным стандартом начального общего образования (далее— ФГОС НОО)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шенствования, повышения физической и умственной работоспособности.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программе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овладения жизненно важными навыками плавания. Программа включает упражнения для развития гибкости и координации, эффективность развития которых приходится на возрастной период начальной школы. Целенаправленные физические упражнения позволяют избирательно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значительно их развить.</w:t>
      </w:r>
    </w:p>
    <w:p w:rsidR="00490191" w:rsidRPr="0073716C" w:rsidRDefault="00D9240A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Программа обеспечивает «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игровых, туристических и спортивных)».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Освоение программы обеспечивает выполнение обучающимися нормативов Всероссийского физкультурно-спортивного комплекса ГТО и другие предметные результаты ФГОС НОО, а также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8" w:right="634" w:bottom="29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9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позволяет решить воспитательные задачи, изложенные в примерной программе воспитания, одобренной решением федерального учебно-методического объединения по общему образованию (протокол от 2 июня 2020 года № 2/20).</w:t>
      </w:r>
    </w:p>
    <w:p w:rsidR="00490191" w:rsidRPr="0073716C" w:rsidRDefault="00D9240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Согласно своему назначению примерная рабочая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программа является ориентиром для составления рабочих программ образовательных учреждений: она даёт представление о целях, общей стратегии обучения, воспитания и развития обучающихся в рамках учебного предмета «Физическая культура»; устанавливает обязател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содержания; даёт примерное распределение учебных часов по тематическим разделам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рекомендуемую последовательность их изучения с учётом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основной образов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ательной программы начального общего образования, а также требований к результатам обучения физической культуре на уровне целей изучения предмета и основных видов учебно-познавательной деятельности / учебных действий ученика по освоению учебного содержания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90191" w:rsidRPr="0073716C" w:rsidRDefault="00D9240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программе нашли своё отражение: Поручение Президента Российской Федерации об обеспечении внесения в примерные основные образовательные программы дошкольного, начального общего, основного общего и среднего общего образования изменений, предусматривающих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обязательное выполнение воспитанниками и учащимися упражнений основной гимнастики в целях их физического развития (с учётом ограничений, обусловленных состоянием здоровья); условия Концепции модернизации преподавания учебного предмета «Физическая культура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» в образовательных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организациях Российской Федерации, реализующих основные общеобразовательные программы, научные и методологические подходы к изучению физической культуры в начальной школе.</w:t>
      </w:r>
    </w:p>
    <w:p w:rsidR="00490191" w:rsidRPr="0073716C" w:rsidRDefault="00D924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«ФИЗИЧЕСКАЯ КУЛЬТУРА»</w:t>
      </w:r>
    </w:p>
    <w:p w:rsidR="00490191" w:rsidRPr="0073716C" w:rsidRDefault="00D9240A">
      <w:pPr>
        <w:autoSpaceDE w:val="0"/>
        <w:autoSpaceDN w:val="0"/>
        <w:spacing w:before="190" w:after="0" w:line="286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490191" w:rsidRPr="0073716C" w:rsidRDefault="00D9240A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«Физическая культура» обладает широкими возможностями в исп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ользовании форм, средств и методов обучения. Существенным компонентом содержания учебного </w:t>
      </w:r>
      <w:proofErr w:type="spellStart"/>
      <w:proofErr w:type="gram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является физическое воспитание граждан России. Учебный </w:t>
      </w:r>
      <w:proofErr w:type="spellStart"/>
      <w:proofErr w:type="gram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предмет«</w:t>
      </w:r>
      <w:proofErr w:type="gram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Физическая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обогащает обучающихся системой знаний о сущности и 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right="576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Программа осно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ий, воспитание устойчивых навыков выполнения основных двигательных действий, укрепление здоровья.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ьтура» в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16" w:right="666" w:bottom="28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9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обеспечивает создание условий для высокого качества преподавания учебного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мета«Физическая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ежима учебных занятий, создание условий для профилактики заболеваний и оздоровления обучающихся;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ме развития школьного спорта до 2024 г., и направлена на достижение национальных целей развития Российской Федерации, а именно: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а) сохранение населения, здоровье и благополучие людей;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б) создание возможностей для самореализации и развития талантов.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лежат представления об уникальности личности каждого учащегося начальной школы, индивидуальных возм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зовательного пространства Российской Федерации.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Ценностные ориентиры содержания программы направлены на воспитание творческих,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компетентных и успешных граждан России, способных к активной самореализации в личной,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рческое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аботать в команде; проявлять лидерские качества.</w:t>
      </w:r>
    </w:p>
    <w:p w:rsidR="00490191" w:rsidRPr="0073716C" w:rsidRDefault="00D9240A">
      <w:pPr>
        <w:autoSpaceDE w:val="0"/>
        <w:autoSpaceDN w:val="0"/>
        <w:spacing w:before="70" w:after="0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строится на принципах личностно-ориентированной, личностно-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развивающей педагогики, которая определяет повышение внимания к культуре физического развития, ориентации физкультурно-спортив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ной деятельности на решение задач развития культуры движения, физическое воспитание.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ющихся. Для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16" w:right="666" w:bottom="40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упражнениями в программе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ФГОС НОО содержание программы учебного предмета «Физическая </w:t>
      </w:r>
      <w:proofErr w:type="spellStart"/>
      <w:proofErr w:type="gram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культура»состоит</w:t>
      </w:r>
      <w:proofErr w:type="spellEnd"/>
      <w:proofErr w:type="gram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из следующих компонентов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490191" w:rsidRPr="0073716C" w:rsidRDefault="00D9240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знания о физической культуре (информационный компонент деятельности);</w:t>
      </w:r>
    </w:p>
    <w:p w:rsidR="00490191" w:rsidRPr="0073716C" w:rsidRDefault="00D924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способы физкультурной деятельности (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операциональный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компонент деятельности);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физическое совершенствование (мотивационно-процессуальный компонент деятельности),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которое подразделяется на физкультурно-оздоровительную и спортивно-оздоровительную деятельность.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80" w:after="0" w:line="286" w:lineRule="auto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Концепция программы основана на следующих принципах: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систематичности и последовательности.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систематичности 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последовательности предполагае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последовательность их в занятиях. Также повторяется в определённых чертах и последова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сти, координации, быстроты.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Принципы непрерывности и цикличности.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обучающегося.</w:t>
      </w:r>
    </w:p>
    <w:p w:rsidR="00490191" w:rsidRPr="0073716C" w:rsidRDefault="00D9240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возрастной адекватности направлений физического воспитания.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490191" w:rsidRPr="0073716C" w:rsidRDefault="00D9240A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наглядности.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Наглядность обучения и воспитания предполагает как широкое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П</w:t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ринцип доступности и индивидуализации.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возможностям обучающихся. При реализации принципа доступности учитывается готовност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ающейся в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преднамеренном, целеустремлённом и волевом поведении обучающихся.</w:t>
      </w:r>
    </w:p>
    <w:p w:rsidR="00490191" w:rsidRPr="0073716C" w:rsidRDefault="00D9240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осознанности и активности.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сть техники выполнения упражнений (комплексов упражнений), техники дыхания,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86" w:right="680" w:bottom="332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30" w:lineRule="auto"/>
        <w:rPr>
          <w:lang w:val="ru-RU"/>
        </w:rPr>
      </w:pP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дозированности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объёма и интенсивности выполнения упражнений в соответствии с возможностями.</w:t>
      </w:r>
    </w:p>
    <w:p w:rsidR="00490191" w:rsidRPr="0073716C" w:rsidRDefault="00D9240A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Осознавая оздоровительное воздействие ф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изических упражнений на организм, обучающиеся учатся самостоятельно и творчески решать двигательные задачи.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динамичности.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 динамичности выражает общую тенденцию требований,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ние заданий с общей тенденцией к росту физических нагрузок.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вариативности.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490191" w:rsidRPr="0073716C" w:rsidRDefault="00D9240A">
      <w:pPr>
        <w:autoSpaceDE w:val="0"/>
        <w:autoSpaceDN w:val="0"/>
        <w:spacing w:before="70" w:after="0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программы предполагает соблюдение главных педагогических правил: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оздоровительной деятельности.</w:t>
      </w:r>
    </w:p>
    <w:p w:rsidR="00490191" w:rsidRPr="0073716C" w:rsidRDefault="00D9240A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основе программы лежит системно-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лений и процессов, что позволит успешно достигнуть планируемых результатов — предметных,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личностных.</w:t>
      </w:r>
    </w:p>
    <w:p w:rsidR="00490191" w:rsidRPr="0073716C" w:rsidRDefault="00D924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«ФИЗИЧЕСКАЯ КУЛЬТУРА»</w:t>
      </w:r>
    </w:p>
    <w:p w:rsidR="00490191" w:rsidRPr="0073716C" w:rsidRDefault="00D9240A">
      <w:pPr>
        <w:autoSpaceDE w:val="0"/>
        <w:autoSpaceDN w:val="0"/>
        <w:spacing w:before="190" w:after="0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Цели изучения учебного предмета «Физическая культура» — формирование разносторонне ф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490191" w:rsidRPr="0073716C" w:rsidRDefault="00D9240A">
      <w:pPr>
        <w:autoSpaceDE w:val="0"/>
        <w:autoSpaceDN w:val="0"/>
        <w:spacing w:before="70" w:after="0" w:line="271" w:lineRule="auto"/>
        <w:ind w:right="1008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Цели и задачи программы обеспечивают ре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 направлению первостепенной значимости при реализации образовательных функций учебного предмета «Физич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еская культура»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Используемые в образовательной деятельности технологии программы позволяют решать преемственно комплекс основных зад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ач физической культуры на всех уровнях общего образования.</w:t>
      </w:r>
    </w:p>
    <w:p w:rsidR="00490191" w:rsidRPr="0073716C" w:rsidRDefault="00D9240A">
      <w:pPr>
        <w:autoSpaceDE w:val="0"/>
        <w:autoSpaceDN w:val="0"/>
        <w:spacing w:before="70" w:after="0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агогические основы деятельности), знания об обществе (историко-социологические основы деятельности).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ниях для укрепления здоровья (физического, социального и психологического), освоении упражнений основной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гимнастики, плавания как жизненно важных навыков человека; овладение умениями организовывать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здоровьесберегающую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жизнедеятельность (распорядок дня, ут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ренняя гимнастика, гимнастические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86" w:right="668" w:bottom="31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как результат— физическое воспитание, формирование здоровья и здорового образа жизни.</w:t>
      </w:r>
    </w:p>
    <w:p w:rsidR="00490191" w:rsidRPr="0073716C" w:rsidRDefault="00D9240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Наряду с этим программа обеспечивает: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единство образовательного пространства на территории Российской Федерации с целью реализации равных возможностей получения кач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ественного начального общего образования;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преемственность основных образовательных программ дошкольного, начального общего и основного общего образования;</w:t>
      </w:r>
    </w:p>
    <w:p w:rsidR="00490191" w:rsidRPr="0073716C" w:rsidRDefault="00D9240A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возможности формирования индивидуального подхода и различного уровня сложности с учётом образов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ательных потребностей и способностей обучающихся (включая одарённых детей, детей с ограниченными возможностями здоровья);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государственные гарантии качества начального общего образования, личностного развития обучающихся;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овладение современными технол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обучающихся знаний о месте физической куль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технологий командной работы на основе личного вклада каждого в решение общих задач, осознания ли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чной ответственности, объективной оценки своих и командных возможностей.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Универсальными компетенциями учащихся на этапе начального образования по программе являются:</w:t>
      </w:r>
    </w:p>
    <w:p w:rsidR="00490191" w:rsidRPr="0073716C" w:rsidRDefault="00D9240A">
      <w:pPr>
        <w:autoSpaceDE w:val="0"/>
        <w:autoSpaceDN w:val="0"/>
        <w:spacing w:before="178" w:after="0" w:line="274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физического совершенствования;</w:t>
      </w:r>
    </w:p>
    <w:p w:rsidR="00490191" w:rsidRPr="0073716C" w:rsidRDefault="00D9240A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цессе, взаимопомощь при изучении и выполнении физических упражнений;</w:t>
      </w:r>
    </w:p>
    <w:p w:rsidR="00490191" w:rsidRPr="0073716C" w:rsidRDefault="00D9240A">
      <w:pPr>
        <w:autoSpaceDE w:val="0"/>
        <w:autoSpaceDN w:val="0"/>
        <w:spacing w:before="238" w:after="0" w:line="28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ую </w:t>
      </w:r>
      <w:proofErr w:type="gram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тему по общим сведениям</w:t>
      </w:r>
      <w:proofErr w:type="gram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умение работать над ошибками, в том числе при выполнении физических упражнений, слыша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86" w:right="712" w:bottom="302" w:left="666" w:header="720" w:footer="720" w:gutter="0"/>
          <w:cols w:space="720" w:equalWidth="0">
            <w:col w:w="10522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13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«Физическая культура» в учебном плане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предмета «Физическая культура» в 1 классе, составляет 99 часов.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58" w:right="832" w:bottom="1440" w:left="666" w:header="720" w:footer="720" w:gutter="0"/>
          <w:cols w:space="720" w:equalWidth="0">
            <w:col w:w="10402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7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Исходные положения в физических упражнениях: стойки, упоры, седы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положения лёжа, сидя, у опоры.</w:t>
      </w:r>
    </w:p>
    <w:p w:rsidR="00490191" w:rsidRPr="0073716C" w:rsidRDefault="00D9240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490191" w:rsidRPr="0073716C" w:rsidRDefault="00D9240A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Место для занятий физическими упражне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ниями. Спортивное оборудование и инвентарь. Одежда для занятий физическими упражнениями. Техника безопасности при выполнении физических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упражнений, проведении игр и спортивных эстафет.</w:t>
      </w:r>
    </w:p>
    <w:p w:rsidR="00490191" w:rsidRPr="0073716C" w:rsidRDefault="00D924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Распорядок дня. Личная гигиена. Основные правила личной гигиены.</w:t>
      </w:r>
    </w:p>
    <w:p w:rsidR="00490191" w:rsidRPr="0073716C" w:rsidRDefault="00D924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Самок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онтроль. Строевые команды, построение, расчёт.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Физические упражнения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proofErr w:type="spellStart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</w:t>
      </w:r>
      <w:proofErr w:type="spellEnd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по видам разминки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разминка.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Упражнения общей разминки. Влияние выполнения упражнений общей разминки на подготовку мышц тела к выполнению физических упражнений. Освое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пятках («казачок»), шаги с продвижением вперёд на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полупальцах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 выпрямленными кол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енями и в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полуприседе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Партерная разминка.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Освоение техники выполнения упражнений для формирования и ра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выворотности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стоп («крестик»); упра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жнения для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укрепления мышц ног, увеличения подвижности тазобедренных, коленных и голеностопных суставов («велосипед»).</w:t>
      </w:r>
    </w:p>
    <w:p w:rsidR="00490191" w:rsidRPr="0073716C" w:rsidRDefault="00D9240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(«верёв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Подводящие упражнения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Упражнения для развития моторики и координации с гимнастическим предметом </w:t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Удержание скакалки. Вращение кистью руки скакалки, сложенно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й вчетверо, — перед собой, сложенной вдвое —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490191" w:rsidRPr="0073716C" w:rsidRDefault="00D924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Удержание гимнастического мяча. Баланс мяча на ладони, передача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мяча из руки в руку.</w:t>
      </w:r>
    </w:p>
    <w:p w:rsidR="00490191" w:rsidRPr="0073716C" w:rsidRDefault="00D9240A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Упражнения для развития координации и развития жизненно важных на</w:t>
      </w:r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выков и умений </w:t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Равновесие —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градусов в обе стороны.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8" w:right="638" w:bottom="290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9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Освоение танцевальных шагов: «буратино», «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ковырялочка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», «верёвочка».</w:t>
      </w:r>
    </w:p>
    <w:p w:rsidR="00490191" w:rsidRPr="0073716C" w:rsidRDefault="00D924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Бег, сочетаемый с круговыми движениями руками.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73716C">
        <w:rPr>
          <w:lang w:val="ru-RU"/>
        </w:rPr>
        <w:tab/>
      </w:r>
      <w:proofErr w:type="spellStart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Игрыиигровыезадания</w:t>
      </w:r>
      <w:proofErr w:type="spellEnd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, </w:t>
      </w:r>
      <w:proofErr w:type="spellStart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спортивныеэстафеты</w:t>
      </w:r>
      <w:proofErr w:type="spellEnd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Музы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490191" w:rsidRPr="0073716C" w:rsidRDefault="00D9240A">
      <w:pPr>
        <w:autoSpaceDE w:val="0"/>
        <w:autoSpaceDN w:val="0"/>
        <w:spacing w:before="70" w:after="0" w:line="262" w:lineRule="auto"/>
        <w:ind w:left="180" w:right="2160"/>
        <w:rPr>
          <w:lang w:val="ru-RU"/>
        </w:rPr>
      </w:pPr>
      <w:proofErr w:type="spellStart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Организующиекомандыиприёмы</w:t>
      </w:r>
      <w:proofErr w:type="spellEnd"/>
      <w:r w:rsidRPr="0073716C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Освоение универсальных умений при выполнении организующих команд.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16" w:right="1156" w:bottom="1440" w:left="666" w:header="720" w:footer="720" w:gutter="0"/>
          <w:cols w:space="720" w:equalWidth="0">
            <w:col w:w="10078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7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90191" w:rsidRPr="0073716C" w:rsidRDefault="00D9240A">
      <w:pPr>
        <w:autoSpaceDE w:val="0"/>
        <w:autoSpaceDN w:val="0"/>
        <w:spacing w:before="346" w:after="0" w:line="271" w:lineRule="auto"/>
        <w:ind w:right="720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к результатам освоения основных образовательных программ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начального общего образования ФГОС программа направлена на достижение обучающимися личностных,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по физической культуре.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начального общего образования 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способствуют процессам самопознания, саморазвития и социализации обучающихся.</w:t>
      </w:r>
    </w:p>
    <w:p w:rsidR="00490191" w:rsidRPr="0073716C" w:rsidRDefault="00D9240A">
      <w:pPr>
        <w:autoSpaceDE w:val="0"/>
        <w:autoSpaceDN w:val="0"/>
        <w:spacing w:before="72" w:after="0" w:line="271" w:lineRule="auto"/>
        <w:ind w:right="288"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 на их основе.</w:t>
      </w:r>
    </w:p>
    <w:p w:rsidR="00490191" w:rsidRPr="0073716C" w:rsidRDefault="00D9240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Патриотическое воспитание:</w:t>
      </w:r>
    </w:p>
    <w:p w:rsidR="00490191" w:rsidRPr="0073716C" w:rsidRDefault="00D9240A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знаниях о человеке.</w:t>
      </w:r>
    </w:p>
    <w:p w:rsidR="00490191" w:rsidRPr="0073716C" w:rsidRDefault="00D924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Гражданское воспитание:</w:t>
      </w:r>
    </w:p>
    <w:p w:rsidR="00490191" w:rsidRPr="0073716C" w:rsidRDefault="00D9240A">
      <w:pPr>
        <w:autoSpaceDE w:val="0"/>
        <w:autoSpaceDN w:val="0"/>
        <w:spacing w:before="178" w:after="0" w:line="286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490191" w:rsidRPr="0073716C" w:rsidRDefault="00D9240A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490191" w:rsidRPr="0073716C" w:rsidRDefault="00D9240A">
      <w:pPr>
        <w:autoSpaceDE w:val="0"/>
        <w:autoSpaceDN w:val="0"/>
        <w:spacing w:before="180" w:after="0" w:line="262" w:lineRule="auto"/>
        <w:ind w:left="420" w:right="576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мотивы, направленные на получение новых знаний по физической культуре, необходимых для формирования здоро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вья и здоровых привычек, физического развития и физического совершенствования;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информаци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онных технологий;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обучению и познанию, любознательность, готовность и способность к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самообразованию, исследовательской деятельности, к осознанному выбору направленности и уровня обучения в дальнейшем.</w:t>
      </w:r>
    </w:p>
    <w:p w:rsidR="00490191" w:rsidRPr="0073716C" w:rsidRDefault="00D924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Формирование культуры здоровья: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10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своего здоровья для себя, общества, государства; ответственное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регулярным занятиям физической культурой, в том числе освоению гимнастических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490191" w:rsidRPr="0073716C" w:rsidRDefault="00D924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490191" w:rsidRPr="0073716C" w:rsidRDefault="00D9240A">
      <w:pPr>
        <w:autoSpaceDE w:val="0"/>
        <w:autoSpaceDN w:val="0"/>
        <w:spacing w:before="178" w:after="0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экологически целесообразное отношение к п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рожающих здоровью и жизни людей;</w:t>
      </w:r>
    </w:p>
    <w:p w:rsidR="00490191" w:rsidRPr="0073716C" w:rsidRDefault="00D9240A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экологическое мышление, умение руководствоваться им в познавательной, коммуникативной и социальной практике.</w:t>
      </w:r>
    </w:p>
    <w:p w:rsidR="00490191" w:rsidRPr="0073716C" w:rsidRDefault="00D9240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73716C">
        <w:rPr>
          <w:lang w:val="ru-RU"/>
        </w:rPr>
        <w:tab/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отражают овладение универсальными познавательными действиями.</w:t>
      </w:r>
    </w:p>
    <w:p w:rsidR="00490191" w:rsidRPr="0073716C" w:rsidRDefault="00D9240A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составе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рые обеспечивают формирование готовности к самостоятельному планированию и осуществлению учебной деятельности.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/>
        <w:ind w:right="864"/>
        <w:rPr>
          <w:lang w:val="ru-RU"/>
        </w:rPr>
      </w:pPr>
      <w:r w:rsidRPr="0073716C">
        <w:rPr>
          <w:lang w:val="ru-RU"/>
        </w:rPr>
        <w:tab/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образовательной программы по физической культуре отражают овладение универсальными учебными действиями, в том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числе: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отражающие методы познания окружающего мира: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терминах и понятиях, используемых в физической культуре (в пределах изученного), применять изученную терминологию в своих устных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высказываниях;</w:t>
      </w:r>
    </w:p>
    <w:p w:rsidR="00490191" w:rsidRPr="0073716C" w:rsidRDefault="00D9240A">
      <w:pPr>
        <w:autoSpaceDE w:val="0"/>
        <w:autoSpaceDN w:val="0"/>
        <w:spacing w:before="240" w:after="0" w:line="262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правила безопасного поведения при освоении физических упражнений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плавании;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физическими упражнениями и их влиянием на развитие физических качеств;</w:t>
      </w:r>
    </w:p>
    <w:p w:rsidR="00490191" w:rsidRPr="0073716C" w:rsidRDefault="00D9240A">
      <w:pPr>
        <w:autoSpaceDE w:val="0"/>
        <w:autoSpaceDN w:val="0"/>
        <w:spacing w:before="238" w:after="0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виды физических упражнений в соответствии с определённым классификационным признаком: по признаку исторически сложившихся си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стем физического воспитания, по преимущественной целевой направленности их использования,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преимущественному воздействию на развитие отдельных качеств (способностей) человека;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28" w:right="658" w:bottom="39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72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62" w:lineRule="auto"/>
        <w:ind w:left="420"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490191" w:rsidRPr="0073716C" w:rsidRDefault="00D9240A">
      <w:pPr>
        <w:autoSpaceDE w:val="0"/>
        <w:autoSpaceDN w:val="0"/>
        <w:spacing w:before="238" w:after="0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формиров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сенситивными периодами развития, способности конструктивно находить решение и действовать да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же в ситуациях неуспеха;</w:t>
      </w:r>
    </w:p>
    <w:p w:rsidR="00490191" w:rsidRPr="0073716C" w:rsidRDefault="00D9240A">
      <w:pPr>
        <w:autoSpaceDE w:val="0"/>
        <w:autoSpaceDN w:val="0"/>
        <w:spacing w:before="238" w:after="0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овладевать базовыми предметными и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межпредметными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понятиями, отражающими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еятельности иных учебных предметов;</w:t>
      </w:r>
    </w:p>
    <w:p w:rsidR="00490191" w:rsidRPr="0073716C" w:rsidRDefault="00D9240A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информацию, полученную посредством наблюдений, просмотра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видеоматериалов, иллюстраций, для эффективного физического развития, в том числе с использованием гимнастических, игровых, спортивных, туристическ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их физических упражнений;</w:t>
      </w:r>
    </w:p>
    <w:p w:rsidR="00490191" w:rsidRPr="0073716C" w:rsidRDefault="00D9240A">
      <w:pPr>
        <w:autoSpaceDE w:val="0"/>
        <w:autoSpaceDN w:val="0"/>
        <w:spacing w:before="238" w:after="0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объективность информации и возможности её использования для ре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шения конкретных учебных задач.</w:t>
      </w:r>
    </w:p>
    <w:p w:rsidR="00490191" w:rsidRPr="0073716C" w:rsidRDefault="00D9240A">
      <w:pPr>
        <w:autoSpaceDE w:val="0"/>
        <w:autoSpaceDN w:val="0"/>
        <w:spacing w:before="178" w:after="0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, отражающие способность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обучающегося осуществлять коммуникативную деятельность, использовать правила общения в конкретных учебных и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внеучебных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ситуациях; самостоятельную орг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анизацию речевой деятельности в устной и письменной форме:</w:t>
      </w:r>
    </w:p>
    <w:p w:rsidR="00490191" w:rsidRPr="0073716C" w:rsidRDefault="00D9240A">
      <w:pPr>
        <w:autoSpaceDE w:val="0"/>
        <w:autoSpaceDN w:val="0"/>
        <w:spacing w:before="178" w:after="0" w:line="271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итывать их в диалоге;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описывать влияние физической культуры на здоровье и эмоциональное благополучие человека;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100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гипотезы о возможных отрицательных последствиях нарушения правил при выполнении физических движений, в играх и игровых заданиях,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спортивных эстафетах;</w:t>
      </w:r>
    </w:p>
    <w:p w:rsidR="00490191" w:rsidRPr="0073716C" w:rsidRDefault="00D9240A">
      <w:pPr>
        <w:autoSpaceDE w:val="0"/>
        <w:autoSpaceDN w:val="0"/>
        <w:spacing w:before="240" w:after="0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деятельности, распределение ролей, выполнение функциональных обяз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анностей, осуществление действий для достижения результата;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86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продукт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490191" w:rsidRPr="0073716C" w:rsidRDefault="00D924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конструктивно разрешать конфликты посредством учёта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интересов сторон и сотрудничества.</w:t>
      </w:r>
    </w:p>
    <w:p w:rsidR="00490191" w:rsidRPr="0073716C" w:rsidRDefault="00D9240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, отражающие способности обучающегося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2" w:right="666" w:bottom="438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6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строить учебно-познавательную деятельность, учит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ывая все её компоненты (цель, мотив, прогноз, средства, контроль, оценка):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490191" w:rsidRPr="0073716C" w:rsidRDefault="00D924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предусматривать возникновение возможных ситуаций, опасных для здоровья и жизни;</w:t>
      </w:r>
    </w:p>
    <w:p w:rsidR="00490191" w:rsidRPr="0073716C" w:rsidRDefault="00D9240A">
      <w:pPr>
        <w:autoSpaceDE w:val="0"/>
        <w:autoSpaceDN w:val="0"/>
        <w:spacing w:before="238" w:after="0" w:line="274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проявлять волевую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планировании и выполнении намеченных планов организации своей 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осуществ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490191" w:rsidRPr="0073716C" w:rsidRDefault="00D9240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изучения учебного предмета «Физическая культура» отражают опыт учащихся в физкультурн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ой деятельности.</w:t>
      </w:r>
    </w:p>
    <w:p w:rsidR="00490191" w:rsidRPr="0073716C" w:rsidRDefault="00D9240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 составе предметных результатов по освоению обязательного содержания, установленного данной программой, выделяются: полученные знания, освоенные обучающимися; умения и способы действий, специфические для предметной области «Физическая кул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ьтура» периода развития детей возраста начальной школы;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В состав предметных результатов по освоению обязательного содержания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включены физические упражнения:</w:t>
      </w:r>
    </w:p>
    <w:p w:rsidR="00490191" w:rsidRPr="0073716C" w:rsidRDefault="00D9240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красотой и координационной сложностью всех движений;</w:t>
      </w:r>
    </w:p>
    <w:p w:rsidR="00490191" w:rsidRPr="0073716C" w:rsidRDefault="00D9240A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игровые упражнения, состоящие из естественных видов действий (элементарных движений, бега, бросков и т. п.), которые выполняются в разнообразных вариантах в соответствии с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изменяющейся игровой ситуацией и оцениваются по эффективности влияния на организм в 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 п.);</w:t>
      </w:r>
    </w:p>
    <w:p w:rsidR="00490191" w:rsidRPr="0073716C" w:rsidRDefault="00D9240A">
      <w:pPr>
        <w:autoSpaceDE w:val="0"/>
        <w:autoSpaceDN w:val="0"/>
        <w:spacing w:before="238" w:after="0"/>
        <w:ind w:left="420" w:right="576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препятствий на местности;</w:t>
      </w:r>
    </w:p>
    <w:p w:rsidR="00490191" w:rsidRPr="0073716C" w:rsidRDefault="00D9240A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спортивных результатов. К последней группе в программе условно относятся некоторые физические упражнения первых трёх трупп, если им присущи перечисленные признаки (спортивные гимнастические упражнения,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спортивные игровые упражнения, спортивные туристичес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кие упражнения).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86" w:right="706" w:bottom="408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7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62" w:lineRule="auto"/>
        <w:ind w:left="180" w:right="432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отражают </w:t>
      </w:r>
      <w:proofErr w:type="spellStart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у обучающихся определённых умений. </w:t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1) Знания о физической культуре: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предмет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ные области физической культуры (гимнастика, игры, туризм, спорт);</w:t>
      </w:r>
    </w:p>
    <w:p w:rsidR="00490191" w:rsidRPr="0073716C" w:rsidRDefault="00D9240A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улице; име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ть представление о здоровом образе жизни, о важности ведения активного образа жизни;</w:t>
      </w:r>
    </w:p>
    <w:p w:rsidR="00490191" w:rsidRPr="0073716C" w:rsidRDefault="00D9240A">
      <w:pPr>
        <w:autoSpaceDE w:val="0"/>
        <w:autoSpaceDN w:val="0"/>
        <w:spacing w:before="240" w:after="0" w:line="262" w:lineRule="auto"/>
        <w:ind w:left="420" w:right="100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знать и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490191" w:rsidRPr="0073716C" w:rsidRDefault="00D9240A">
      <w:pPr>
        <w:autoSpaceDE w:val="0"/>
        <w:autoSpaceDN w:val="0"/>
        <w:spacing w:before="240" w:after="0" w:line="281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знать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 выполнения гимнастических упражнений для гармоничного развит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ия; знать и описывать формы наблюдения за динамикой развития гибкости 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координационных способностей;</w:t>
      </w:r>
    </w:p>
    <w:p w:rsidR="00490191" w:rsidRPr="0073716C" w:rsidRDefault="00D9240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виды разминки.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78" w:after="0" w:line="271" w:lineRule="auto"/>
        <w:ind w:right="1152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2) Способы физкультурной деятельности: </w:t>
      </w:r>
      <w:r w:rsidRPr="0073716C">
        <w:rPr>
          <w:lang w:val="ru-RU"/>
        </w:rPr>
        <w:br/>
      </w: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Самостоятельные занятия общеразвивающими и </w:t>
      </w:r>
      <w:proofErr w:type="spellStart"/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здоровьеформирующими</w:t>
      </w:r>
      <w:proofErr w:type="spellEnd"/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физическими </w:t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упражнениями: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выбирать гимнастические упражнения для формирования стопы, осанки в положении стоя, сидя и при ходьбе; упражнения для развития гибкости и координации;</w:t>
      </w:r>
    </w:p>
    <w:p w:rsidR="00490191" w:rsidRPr="0073716C" w:rsidRDefault="00D9240A">
      <w:pPr>
        <w:autoSpaceDE w:val="0"/>
        <w:autoSpaceDN w:val="0"/>
        <w:spacing w:before="238" w:after="0"/>
        <w:ind w:left="420" w:right="7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составлять и выполнять индивидуальный распорядок дня с включением утренней гимнастики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, физкультминуток, выполнения упражнений гимнастики; измерять и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490191" w:rsidRPr="0073716C" w:rsidRDefault="00D9240A">
      <w:pPr>
        <w:tabs>
          <w:tab w:val="left" w:pos="180"/>
        </w:tabs>
        <w:autoSpaceDE w:val="0"/>
        <w:autoSpaceDN w:val="0"/>
        <w:spacing w:before="178" w:after="0" w:line="262" w:lineRule="auto"/>
        <w:ind w:right="1296"/>
        <w:rPr>
          <w:lang w:val="ru-RU"/>
        </w:rPr>
      </w:pPr>
      <w:r w:rsidRPr="0073716C">
        <w:rPr>
          <w:lang w:val="ru-RU"/>
        </w:rPr>
        <w:tab/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Самостоятельные развивающие, подвижные иг</w:t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ры и спортивные эстафеты, строевые упражнения:</w:t>
      </w:r>
    </w:p>
    <w:p w:rsidR="00490191" w:rsidRPr="0073716C" w:rsidRDefault="00D9240A">
      <w:pPr>
        <w:autoSpaceDE w:val="0"/>
        <w:autoSpaceDN w:val="0"/>
        <w:spacing w:before="180" w:after="0" w:line="281" w:lineRule="auto"/>
        <w:ind w:left="42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шагов;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выполнять игровые задания для знакомства с видами спорта, плаванием, основами туристической деятельности; общаться и взаимодействовать в игровой деятельности; выполнять команды и строевые упражнения.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180" w:right="5328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3) Физическое совершенствование: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Физкультурно-оздоровит</w:t>
      </w:r>
      <w:r w:rsidRPr="0073716C">
        <w:rPr>
          <w:rFonts w:ascii="Times New Roman" w:eastAsia="Times New Roman" w:hAnsi="Times New Roman"/>
          <w:i/>
          <w:color w:val="000000"/>
          <w:sz w:val="24"/>
          <w:lang w:val="ru-RU"/>
        </w:rPr>
        <w:t>ельная деятельность:</w:t>
      </w:r>
    </w:p>
    <w:p w:rsidR="00490191" w:rsidRPr="0073716C" w:rsidRDefault="00D9240A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490191" w:rsidRPr="0073716C" w:rsidRDefault="00D9240A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упражнения основной гимнастики на развитие физических качеств (гибкость, координация),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 эффективность развития которых приходится на возрастной период начальной школы, и развития силы, основанной на удержании собственного веса;</w:t>
      </w:r>
    </w:p>
    <w:p w:rsidR="00490191" w:rsidRPr="0073716C" w:rsidRDefault="00D9240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гимнастические упражнения на развитие моторики, координационно-скоростных способностей, в том числе с 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использованием гимнастических предметов (скакалка, мяч);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8" w:right="710" w:bottom="302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168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0" w:line="271" w:lineRule="auto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осваивать гимнастические упражнения, направленные на развитие жизненно важных навыков и умений (г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руппировка, кувырки; повороты в обе стороны; равновесие на каждой ноге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попеременно; прыжки толчком с двух ног вперёд, назад, с поворотом в обе стороны;</w:t>
      </w:r>
    </w:p>
    <w:p w:rsidR="00490191" w:rsidRPr="0073716C" w:rsidRDefault="00D9240A">
      <w:pPr>
        <w:autoSpaceDE w:val="0"/>
        <w:autoSpaceDN w:val="0"/>
        <w:spacing w:before="238"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—  осваивать способы игровой деятельности.</w:t>
      </w: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388" w:right="754" w:bottom="1440" w:left="1086" w:header="720" w:footer="720" w:gutter="0"/>
          <w:cols w:space="720" w:equalWidth="0">
            <w:col w:w="10059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4" w:line="220" w:lineRule="exact"/>
        <w:rPr>
          <w:lang w:val="ru-RU"/>
        </w:rPr>
      </w:pPr>
    </w:p>
    <w:p w:rsidR="00490191" w:rsidRPr="0073716C" w:rsidRDefault="00D9240A">
      <w:pPr>
        <w:autoSpaceDE w:val="0"/>
        <w:autoSpaceDN w:val="0"/>
        <w:spacing w:after="258" w:line="233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562"/>
        <w:gridCol w:w="530"/>
        <w:gridCol w:w="1104"/>
        <w:gridCol w:w="1140"/>
        <w:gridCol w:w="866"/>
        <w:gridCol w:w="3528"/>
        <w:gridCol w:w="1082"/>
        <w:gridCol w:w="2294"/>
      </w:tblGrid>
      <w:tr w:rsidR="00490191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528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490191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90191" w:rsidRDefault="00490191"/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90191" w:rsidRDefault="00490191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</w:tr>
      <w:tr w:rsidR="00490191" w:rsidRPr="0073716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Знания о физической культуре</w:t>
            </w:r>
          </w:p>
        </w:tc>
      </w:tr>
      <w:tr w:rsidR="00490191" w:rsidRPr="0073716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50" w:lineRule="auto"/>
              <w:ind w:left="72" w:right="288"/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Физическая культура: Гимнастика. Игры. Туризм. Спорт. Важность регулярных занятий физической культурой в </w:t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рамках учебной и внеурочной деятельности.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урока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ГТО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01.09.2022 02.09.2022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45" w:lineRule="auto"/>
              <w:ind w:left="70" w:right="144"/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Туризм. Спорт;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80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80" w:after="0" w:line="245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7371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490191" w:rsidRPr="0073716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Правила поведения на уроках физической культуры. Общие принципы выполнения физических упражнений. </w:t>
            </w:r>
            <w:r w:rsidRPr="0073716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Гимнастический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шаг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 Гимнастический (мягкий) бег.</w:t>
            </w:r>
          </w:p>
          <w:p w:rsidR="00490191" w:rsidRDefault="00D9240A">
            <w:pPr>
              <w:autoSpaceDE w:val="0"/>
              <w:autoSpaceDN w:val="0"/>
              <w:spacing w:before="18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Основные хореографические позиции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06.09.2022 08.09.2022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ind w:left="70" w:right="144"/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необходимую информацию по темам: Гимн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Туризм. Спорт;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7371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490191" w:rsidRPr="0073716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Место для занятий физическими упражнениями. Спортивное оборудование и инвентарь. Одежда для занятий физическими </w:t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упражнениями. Техника безопасности при выполнении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физических упражнений, проведении игр и спортивных эстафет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09.09.2022 13.09.2022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0" w:right="144"/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необходимую информацию по темам: Гимнастика.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 Туризм. Спорт;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7371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490191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2"/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Распорядок дня. Личная гигиена. Основные правила личной гигиены.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Закаливание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15.09.2022 16.09.2022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0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правила личной гигиены и правила закаливания;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Строевые команды, </w:t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построения, расчёта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20.09.2022 22.09.2022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0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строевые команды и определения при организации строя;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490191"/>
        </w:tc>
      </w:tr>
      <w:tr w:rsidR="0049019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Способы физкультурной деятельности</w:t>
            </w:r>
          </w:p>
        </w:tc>
      </w:tr>
      <w:tr w:rsidR="00490191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здоровьеформирующими</w:t>
            </w:r>
            <w:proofErr w:type="spellEnd"/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физическими упражнениями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23.09.2022 29.09.2022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 составлять упражнения основной гимнастики для утренней зарядки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физкультминуток;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кола</w:t>
            </w:r>
          </w:p>
        </w:tc>
      </w:tr>
      <w:tr w:rsidR="0049019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30.09.2022 06.10.2022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0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Самоконтроль. Строевые</w:t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команды и построения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07.10.2022 14.10.2022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определять внешние признаки утомления во время занятий гимнастикой;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490191"/>
        </w:tc>
      </w:tr>
      <w:tr w:rsidR="00490191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Физкультурно-оздоровительная деятельность</w:t>
            </w:r>
          </w:p>
        </w:tc>
      </w:tr>
      <w:tr w:rsidR="00490191" w:rsidRPr="0073716C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упражнений основной гимнастики: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формирования и развития опорно-двигательного аппарата;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 для развития координации, моторики и жизненно важных навыков и умений.</w:t>
            </w:r>
          </w:p>
          <w:p w:rsidR="00490191" w:rsidRPr="0073716C" w:rsidRDefault="00D9240A">
            <w:pPr>
              <w:autoSpaceDE w:val="0"/>
              <w:autoSpaceDN w:val="0"/>
              <w:spacing w:before="18" w:after="0" w:line="233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 величины нагрузки и дыхания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17.10.2022 17.01.2023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Освоение унив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ерсальных умений по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самостоятельному выполнению упражнений для формирования и развития опорно-двигательного аппарата;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школа" </w:t>
            </w:r>
            <w:r w:rsidRPr="0073716C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</w:tbl>
    <w:p w:rsidR="00490191" w:rsidRPr="0073716C" w:rsidRDefault="00490191">
      <w:pPr>
        <w:autoSpaceDE w:val="0"/>
        <w:autoSpaceDN w:val="0"/>
        <w:spacing w:after="0" w:line="14" w:lineRule="exact"/>
        <w:rPr>
          <w:lang w:val="ru-RU"/>
        </w:rPr>
      </w:pPr>
    </w:p>
    <w:p w:rsidR="00490191" w:rsidRPr="0073716C" w:rsidRDefault="00490191">
      <w:pPr>
        <w:rPr>
          <w:lang w:val="ru-RU"/>
        </w:rPr>
        <w:sectPr w:rsidR="00490191" w:rsidRPr="0073716C">
          <w:pgSz w:w="16840" w:h="11900"/>
          <w:pgMar w:top="282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0191" w:rsidRPr="0073716C" w:rsidRDefault="00490191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562"/>
        <w:gridCol w:w="530"/>
        <w:gridCol w:w="1104"/>
        <w:gridCol w:w="1140"/>
        <w:gridCol w:w="866"/>
        <w:gridCol w:w="3528"/>
        <w:gridCol w:w="1082"/>
        <w:gridCol w:w="2294"/>
      </w:tblGrid>
      <w:tr w:rsidR="00490191" w:rsidRPr="0073716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Игры и игровые задания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19.01.2023 14.03.2023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Музыкально-сценические игры. Игровые задания. Спортивные эстафеты с мячом, со скакалкой;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"Начальная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школа"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nachalka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com</w:t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</w:p>
        </w:tc>
      </w:tr>
      <w:tr w:rsidR="00490191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Организующие команды и приемы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16.03.2023 17.03.2023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52" w:lineRule="auto"/>
              <w:ind w:left="70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при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выполнении организующих команд: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«Становись!», «Равняйсь!», «Смирно!»,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Вольно!»,«Отставить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!», «Разойдись», «По порядку рассчитайсь!», «На первый—второй рассчитайсь!», «На первый—третий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рассчитайсь!»;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56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490191"/>
        </w:tc>
      </w:tr>
      <w:tr w:rsidR="00490191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Спортивно-оздоровительная деятельность</w:t>
            </w:r>
          </w:p>
        </w:tc>
      </w:tr>
      <w:tr w:rsidR="00490191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Освоение физических упражнений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21.03.2023 25.05.2023</w:t>
            </w:r>
          </w:p>
        </w:tc>
        <w:tc>
          <w:tcPr>
            <w:tcW w:w="3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Освоение универсальных умений по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самостоятельному выполнению гимнастических упражнений для растяжки задней поверхности мышц бедра и формирования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выворотности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стоп;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45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Российская электронная школа</w:t>
            </w:r>
          </w:p>
        </w:tc>
      </w:tr>
      <w:tr w:rsidR="00490191">
        <w:trPr>
          <w:trHeight w:hRule="exact" w:val="34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0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490191"/>
        </w:tc>
      </w:tr>
      <w:tr w:rsidR="00490191">
        <w:trPr>
          <w:trHeight w:hRule="exact" w:val="328"/>
        </w:trPr>
        <w:tc>
          <w:tcPr>
            <w:tcW w:w="4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9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93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78" w:line="220" w:lineRule="exact"/>
      </w:pPr>
    </w:p>
    <w:p w:rsidR="00490191" w:rsidRDefault="00D9240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90191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0191" w:rsidRDefault="00490191"/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 физической культуры в школе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на уроке физической культуры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0191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Олимпийских игр. Олимпийские игры в России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Место для занятий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физическими упражнениями. Спортивное оборудование и инвентарь. Одежда для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занятий физическими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упражнениями.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Техника безопасности при выполнении физических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упражнений, проведении игр и спортивных эстафет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Физические упражнения: исходные положения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Организующие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команды:«Стройся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«Смирно», 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Напервый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второйрассчитайсь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»,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Вольно»,«Шагом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марш»,«На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местестой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раз,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два»,«Равняйсь»,«В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две шеренги становись»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наыков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организующих команд: «Стройся»,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«Смирно», «На первый,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второй рассчитайсь»,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«Вольно», «Шагом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марш»,«На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месте стой, раз,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два»,«Равняйсь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», «В две шеренги становись»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98" w:right="650" w:bottom="6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Общие принципы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гимнастических упражнений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Исходные положения 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упражнениях.</w:t>
            </w:r>
          </w:p>
          <w:p w:rsidR="00490191" w:rsidRPr="0073716C" w:rsidRDefault="00D9240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техники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общей разминки с контролем дыхания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приставные шаги вперёд на полной стопе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приставных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шагов вперёд на полной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стопе (гимнастический шаг)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пятках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пятках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(«казачок»)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общей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разминки: шаги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шагов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продвижением вперёд на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полупальцах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выпрямленными коленями и в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(«жираф»)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водну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две шеренги стоя на месте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повороты направо и налево.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81" w:lineRule="auto"/>
              <w:ind w:left="7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 перестроение в одну и две шеренги стоя на месте.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направо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налево.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одному с равномерной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упражнения: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передвижение в колонне по одному с равномерной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скоростью.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Строевые упражнения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Размыкания и перестроения.</w:t>
            </w:r>
          </w:p>
          <w:p w:rsidR="00490191" w:rsidRDefault="00D9240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Строевой шаг на месте и в движении.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Общеразвивающие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 на месте (ОРУ)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right="144"/>
              <w:jc w:val="center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строевым шагом. ОРУ в кругу.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Перестроения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/>
              <w:ind w:left="7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выполнения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 общей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разминки.Перестроение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две шеренги.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ОРУ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итогам обучения в 1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танцевальные позиции у опоры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основных танцевальных позиций у опоры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/>
              <w:ind w:left="72" w:right="43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"Веселю свою </w:t>
            </w:r>
            <w:r w:rsidRPr="0073716C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игрушку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"Веселю свою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игрушку": Правила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49019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4" w:lineRule="auto"/>
              <w:ind w:left="72" w:right="43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Спосбоы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/>
              <w:ind w:left="72" w:right="43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сказку".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Передача мяча двумя руками. Игра «Быстро по местам»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Передача мяча одной рукой.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Челночный бег.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Весёлые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ребята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предметами. Прыжки с места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Ведение мяча рукой. Игра «К своим флажкам».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Передачи мяча ногой. Эстафеты с предметами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Броски мяча в цель. </w:t>
            </w:r>
            <w:proofErr w:type="spellStart"/>
            <w:proofErr w:type="gram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Игра«</w:t>
            </w:r>
            <w:proofErr w:type="gram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мороза».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«Змейка». Челночный бег Передача мяча двумя руками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Игра «Два мороза».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Эстафеты с предметами.</w:t>
            </w:r>
          </w:p>
          <w:p w:rsidR="00490191" w:rsidRDefault="00D9240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11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укрепления мышц тела и развития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гибкости позвоночника,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разогревания (скручивания)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мышц спины («верёвочка»)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для укрепления мышц спины и увеличения их эластичности («рыбка»)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укрепления мышц спины и увеличения их эластичности («рыбка»)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для развития гибкости позвоночника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упражнения для развития гибкости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позвоночника и плечевого пояса («мост») из положения лёжа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Партерная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разминка:упражнения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для укрепления мышц ног,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увеличения подвижности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тазобедренных, коленных и голеностопных суставов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(«велосипед»).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Группировка, кувырок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группировки, кувырка в сторону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Обобщающий урок по итогам 2 четверти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правила личной гигиены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30.12.2022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 упражнений утренней гимнастики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утренней гимнастики: упражнения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палкой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Самостоятельное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комплекса упражнений утренней гимнастики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51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 w:line="283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со скакалкой: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вращение кистью руки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скакалки, сложенной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вчетверо, — перед собой, сложенной вдвое —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со скакалкой: вращение кистью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руки скакалки, сложенной вчетверо, — перед собой,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сложенной вдвое —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поочерёдно в лицевой,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боковой плоскостях.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Подскоки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подскоков через скакалку вперёд, назад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Прыжки через скакалку вперёд, назад.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прыжков через скакалку вперёд, назад.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Самостоятельное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выполение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упражнений со скакалкой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11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  <w:p w:rsidR="00490191" w:rsidRDefault="00D9240A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Гимнастические упражнения: упражнения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гимнастическим мячом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гимнастической скакалкой.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"Танцуем вместе".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передвижения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 упражнений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предметами. Упражнения с мячом.</w:t>
            </w:r>
          </w:p>
          <w:p w:rsidR="00490191" w:rsidRDefault="00D9240A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Музыкальносценическая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Танцуем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вместе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jc w:val="center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Удержание гимнастического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мяча. Баланс мяча на ладони, передача мяча из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удержания гимнастического мяча. Баланс мяча на ладони, передача мяча из руки в руку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Одиночный отбив мяча от пола. Переброска мяча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ладони на тыльную сторону руки и обратно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одиночногой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отбива мяча от пола, переброски мяча с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ладони на тыльную сторону руки и обратно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Перекат мяча по полу, по рукам.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садись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Отработка навыков переката мяча по полу, по рукам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Бросок и ловля мяча.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gram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</w:t>
            </w:r>
            <w:proofErr w:type="gram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 мяча двумя руками от груди.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броска и ловли мяча.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снизу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Эстафеты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навыков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упражнений с мячом.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Игровые задания с мячом.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Ведение мяча.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по итогам 3 четверти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Музыкально-сценическая игра "Музыкальный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способы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передвижения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Музыкально-сценическая игра "Музыкальный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паровозик": правила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организации и проведения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эшапе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колено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вперёд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попеременно каждой ногой.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на равновесие («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эшапе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») —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колено вперёд попеременно каждой ногой.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Упражнения для развития </w:t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координации и развития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Равновесие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арабеск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попеременно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каждой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ногой.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Упражнения для развития координации и развития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жизненно важных навыков и умений.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на 45°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Танцевальные шаги:«полечка»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танцевальных шагов 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полечка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100" w:after="0" w:line="281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Танцевальные шаги: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ковырялочка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Отработка навыков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танцевальных шагов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ковырялочка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Отработка навыков </w:t>
            </w:r>
            <w:r w:rsidRPr="0073716C">
              <w:rPr>
                <w:lang w:val="ru-RU"/>
              </w:rPr>
              <w:br/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выполения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танцевальных шагов «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ковырялочка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техники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танцевальных шагов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Равномерный бег.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Чередование ходьбы, бега.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Считалки для проведения совместных подвижных игр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Челночный бег. Игры на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навыков </w:t>
            </w:r>
            <w:proofErr w:type="spellStart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бега,ходьбы</w:t>
            </w:r>
            <w:proofErr w:type="spellEnd"/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/>
              <w:ind w:left="7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в чередовании с ходьбой. Прыжки с места. Прыжки со скакалкой.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предметов</w:t>
            </w:r>
            <w:proofErr w:type="spellEnd"/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Ходьба и бег. Различные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ходьбы.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изменен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направления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Равномерный бег до 6 минут. Прыжки со скакалкой.</w:t>
            </w:r>
          </w:p>
          <w:p w:rsidR="00490191" w:rsidRPr="0073716C" w:rsidRDefault="00D9240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Подвижная игра «Зайцы в огороде».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на 30 метров. Челночный бег.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низкой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Прыжки. Прыжок в длину с места.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Подтягивание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высокой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перекладине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Бег 60 метров. Подвижная игра "Заяц без домика".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71" w:lineRule="auto"/>
              <w:ind w:left="72" w:right="144"/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теннисного мяча на дальность.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Метание в вертикальную цель. Подвижная игра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"Охотники и утки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Игры на закрепление и </w:t>
            </w:r>
            <w:r w:rsidRPr="0073716C">
              <w:rPr>
                <w:lang w:val="ru-RU"/>
              </w:rPr>
              <w:br/>
            </w: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совершенствование развития скоростных способностей.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Музыкально-сценические и подвижные игры по выбору учащихся.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90191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Обобщающий урок по итогам 1 класса.</w:t>
            </w:r>
          </w:p>
          <w:p w:rsidR="00490191" w:rsidRDefault="00D9240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490191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Pr="0073716C" w:rsidRDefault="00D9240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3716C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90191" w:rsidRDefault="00D9240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</w:t>
            </w:r>
          </w:p>
        </w:tc>
      </w:tr>
    </w:tbl>
    <w:p w:rsidR="00490191" w:rsidRDefault="00490191">
      <w:pPr>
        <w:autoSpaceDE w:val="0"/>
        <w:autoSpaceDN w:val="0"/>
        <w:spacing w:after="0" w:line="14" w:lineRule="exact"/>
      </w:pPr>
    </w:p>
    <w:p w:rsidR="00490191" w:rsidRDefault="00490191">
      <w:pPr>
        <w:sectPr w:rsidR="00490191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0191" w:rsidRDefault="00490191">
      <w:pPr>
        <w:autoSpaceDE w:val="0"/>
        <w:autoSpaceDN w:val="0"/>
        <w:spacing w:after="78" w:line="220" w:lineRule="exact"/>
      </w:pPr>
    </w:p>
    <w:p w:rsidR="00490191" w:rsidRDefault="00D9240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90191" w:rsidRDefault="00D9240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90191" w:rsidRPr="0073716C" w:rsidRDefault="00D9240A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Введите свой вариант:</w:t>
      </w:r>
    </w:p>
    <w:p w:rsidR="00490191" w:rsidRPr="0073716C" w:rsidRDefault="00D9240A">
      <w:pPr>
        <w:autoSpaceDE w:val="0"/>
        <w:autoSpaceDN w:val="0"/>
        <w:spacing w:before="262"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90191" w:rsidRPr="0073716C" w:rsidRDefault="00D9240A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Физическая культура, 1-4 класс/Лях В.И., Акционерное общество «Издательство «Просвещение»; Физическая культура, 1 класс/Матвеев А.П., Акционерное общество «Издательство «Просвещение»</w:t>
      </w:r>
    </w:p>
    <w:p w:rsidR="00490191" w:rsidRPr="0073716C" w:rsidRDefault="00D9240A">
      <w:pPr>
        <w:autoSpaceDE w:val="0"/>
        <w:autoSpaceDN w:val="0"/>
        <w:spacing w:before="264"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90191" w:rsidRPr="0073716C" w:rsidRDefault="00D9240A">
      <w:pPr>
        <w:autoSpaceDE w:val="0"/>
        <w:autoSpaceDN w:val="0"/>
        <w:spacing w:before="168" w:after="0" w:line="281" w:lineRule="auto"/>
        <w:ind w:right="2880"/>
        <w:rPr>
          <w:lang w:val="ru-RU"/>
        </w:rPr>
      </w:pP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Российская элект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ронная школа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Раздел сайта корпорации «Российский учебник» «Начальное образование»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rosuchebnik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metodicheskaja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pomosch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nachalnoe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obrazovanie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/«Открытый урок. Первое сентября»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r>
        <w:rPr>
          <w:rFonts w:ascii="Times New Roman" w:eastAsia="Times New Roman" w:hAnsi="Times New Roman"/>
          <w:color w:val="000000"/>
          <w:sz w:val="24"/>
        </w:rPr>
        <w:t>sept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 xml:space="preserve">«Начальная школа»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90191" w:rsidRDefault="00490191">
      <w:pPr>
        <w:rPr>
          <w:lang w:val="ru-RU"/>
        </w:rPr>
      </w:pPr>
    </w:p>
    <w:p w:rsidR="0073716C" w:rsidRPr="0073716C" w:rsidRDefault="0073716C" w:rsidP="0073716C">
      <w:pPr>
        <w:autoSpaceDE w:val="0"/>
        <w:autoSpaceDN w:val="0"/>
        <w:spacing w:after="0" w:line="230" w:lineRule="auto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3716C" w:rsidRPr="0073716C" w:rsidRDefault="0073716C" w:rsidP="0073716C">
      <w:pPr>
        <w:autoSpaceDE w:val="0"/>
        <w:autoSpaceDN w:val="0"/>
        <w:spacing w:before="346" w:after="0" w:line="302" w:lineRule="auto"/>
        <w:ind w:right="2160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Спортивный зал, мишени для метания, волейбольная сетка, Баскетбольный щит.</w:t>
      </w:r>
    </w:p>
    <w:p w:rsidR="0073716C" w:rsidRPr="0073716C" w:rsidRDefault="0073716C" w:rsidP="0073716C">
      <w:pPr>
        <w:autoSpaceDE w:val="0"/>
        <w:autoSpaceDN w:val="0"/>
        <w:spacing w:before="262" w:after="0" w:line="302" w:lineRule="auto"/>
        <w:ind w:right="288"/>
        <w:rPr>
          <w:lang w:val="ru-RU"/>
        </w:rPr>
      </w:pPr>
      <w:r w:rsidRPr="0073716C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73716C">
        <w:rPr>
          <w:lang w:val="ru-RU"/>
        </w:rPr>
        <w:br/>
      </w:r>
      <w:r w:rsidRPr="0073716C">
        <w:rPr>
          <w:rFonts w:ascii="Times New Roman" w:eastAsia="Times New Roman" w:hAnsi="Times New Roman"/>
          <w:color w:val="000000"/>
          <w:sz w:val="24"/>
          <w:lang w:val="ru-RU"/>
        </w:rPr>
        <w:t>Спортивный инвентарь: Свисток, секундомер, линейка, эстафетные палочки, мячи, кубики, кольца</w:t>
      </w:r>
    </w:p>
    <w:p w:rsidR="0073716C" w:rsidRPr="0073716C" w:rsidRDefault="0073716C">
      <w:pPr>
        <w:rPr>
          <w:lang w:val="ru-RU"/>
        </w:rPr>
        <w:sectPr w:rsidR="0073716C" w:rsidRPr="0073716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bookmarkStart w:id="0" w:name="_GoBack"/>
      <w:bookmarkEnd w:id="0"/>
    </w:p>
    <w:p w:rsidR="00490191" w:rsidRPr="0073716C" w:rsidRDefault="00490191">
      <w:pPr>
        <w:autoSpaceDE w:val="0"/>
        <w:autoSpaceDN w:val="0"/>
        <w:spacing w:after="78" w:line="220" w:lineRule="exact"/>
        <w:rPr>
          <w:lang w:val="ru-RU"/>
        </w:rPr>
      </w:pPr>
    </w:p>
    <w:p w:rsidR="00490191" w:rsidRPr="0073716C" w:rsidRDefault="00490191">
      <w:pPr>
        <w:rPr>
          <w:lang w:val="ru-RU"/>
        </w:rPr>
        <w:sectPr w:rsidR="00490191" w:rsidRPr="0073716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9240A" w:rsidRPr="0073716C" w:rsidRDefault="00D9240A">
      <w:pPr>
        <w:rPr>
          <w:lang w:val="ru-RU"/>
        </w:rPr>
      </w:pPr>
    </w:p>
    <w:sectPr w:rsidR="00D9240A" w:rsidRPr="0073716C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90191"/>
    <w:rsid w:val="0073716C"/>
    <w:rsid w:val="00AA1D8D"/>
    <w:rsid w:val="00B47730"/>
    <w:rsid w:val="00CB0664"/>
    <w:rsid w:val="00D9240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9D0DB3"/>
  <w14:defaultImageDpi w14:val="300"/>
  <w15:docId w15:val="{DCBEFD2B-F100-4ABA-B3E6-57C5ECB3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EF1907-8667-46EF-B3E6-DAC391F2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8671</Words>
  <Characters>49431</Characters>
  <Application>Microsoft Office Word</Application>
  <DocSecurity>0</DocSecurity>
  <Lines>411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2022-08-24T08:26:00Z</dcterms:created>
  <dcterms:modified xsi:type="dcterms:W3CDTF">2022-08-24T08:26:00Z</dcterms:modified>
  <cp:category/>
</cp:coreProperties>
</file>